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22185594" name="7b1c1c40-b32f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6061585" name="7b1c1c40-b32f-11f0-a05c-b1d4997df99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4898150" name="8072d710-b32f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457086" name="8072d710-b32f-11f0-a05c-b1d4997df99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7930567" name="f18c9610-b330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3330346" name="f18c9610-b330-11f0-a05c-b1d4997df99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0781810" name="f8a684b0-b330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7459834" name="f8a684b0-b330-11f0-a05c-b1d4997df99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Alle Wände </w:t>
            </w:r>
          </w:p>
          <w:p>
            <w:pPr>
              <w:spacing w:before="0" w:after="0"/>
            </w:pPr>
            <w:r>
              <w:t>EG 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21036773" name="4764607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2797956" name="47646070-b333-11f0-a05c-b1d4997df99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5721037" name="4efaab0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8983390" name="4efaab00-b333-11f0-a05c-b1d4997df99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EG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6658565" name="d15b973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2021395" name="d15b9730-b333-11f0-a05c-b1d4997df99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8918097" name="d748507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4134081" name="d7485070-b333-11f0-a05c-b1d4997df99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252269251" name="516bdca0-b334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8368092" name="516bdca0-b334-11f0-a05c-b1d4997df99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605580475" name="53511760-b334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6854357" name="53511760-b334-11f0-a05c-b1d4997df99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WC / 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9785023" name="9d9e79a0-b336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4472456" name="9d9e79a0-b336-11f0-a05c-b1d4997df99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3159126" name="a46fed90-b336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6802243" name="a46fed90-b336-11f0-a05c-b1d4997df99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Waldgutstrasse 39, 9010 St. Gallen</w:t>
          </w:r>
        </w:p>
        <w:p>
          <w:pPr>
            <w:spacing w:before="0" w:after="0"/>
          </w:pPr>
          <w:r>
            <w:t>547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